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713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朱丹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12~17周</w:t>
      </w:r>
    </w:p>
    <w:bookmarkStart w:id="1" w:name="671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(031129—001)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(031129—001)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(031129—001)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(031129—001)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